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E8D" w:rsidRPr="00AD20E9" w:rsidRDefault="00747E8D" w:rsidP="00747E8D">
      <w:pPr>
        <w:spacing w:before="100" w:beforeAutospacing="1" w:after="100" w:afterAutospacing="1"/>
        <w:jc w:val="center"/>
        <w:rPr>
          <w:u w:val="single"/>
          <w:lang w:val="fr-FR"/>
        </w:rPr>
      </w:pPr>
      <w:r w:rsidRPr="00FD088A">
        <w:rPr>
          <w:rFonts w:asciiTheme="minorHAnsi" w:hAnsiTheme="minorHAnsi"/>
          <w:b/>
          <w:u w:val="single"/>
          <w:lang w:val="fr-FR"/>
        </w:rPr>
        <w:t xml:space="preserve">Formulaire d’inscription </w:t>
      </w:r>
      <w:r w:rsidR="00A43FAE">
        <w:rPr>
          <w:rFonts w:asciiTheme="minorHAnsi" w:hAnsiTheme="minorHAnsi"/>
          <w:b/>
          <w:u w:val="single"/>
          <w:lang w:val="fr-FR"/>
        </w:rPr>
        <w:t>du candidat à la formation</w:t>
      </w:r>
    </w:p>
    <w:p w:rsidR="00747E8D" w:rsidRPr="00FD088A" w:rsidRDefault="00747E8D" w:rsidP="00747E8D">
      <w:pPr>
        <w:spacing w:before="100" w:beforeAutospacing="1" w:after="100" w:afterAutospacing="1"/>
        <w:jc w:val="both"/>
        <w:rPr>
          <w:rFonts w:asciiTheme="minorHAnsi" w:hAnsiTheme="minorHAnsi"/>
          <w:lang w:val="fr-FR"/>
        </w:rPr>
      </w:pPr>
      <w:r w:rsidRPr="00FD088A">
        <w:rPr>
          <w:rFonts w:asciiTheme="minorHAnsi" w:hAnsiTheme="minorHAnsi"/>
          <w:lang w:val="fr-FR"/>
        </w:rPr>
        <w:t>Nom et prénom </w:t>
      </w:r>
      <w:proofErr w:type="gramStart"/>
      <w:r w:rsidRPr="00FD088A">
        <w:rPr>
          <w:rFonts w:asciiTheme="minorHAnsi" w:hAnsiTheme="minorHAnsi"/>
          <w:lang w:val="fr-FR"/>
        </w:rPr>
        <w:t>:</w:t>
      </w:r>
      <w:r w:rsidR="0041209A" w:rsidRPr="00FD088A">
        <w:rPr>
          <w:rFonts w:asciiTheme="minorHAnsi" w:hAnsiTheme="minorHAnsi"/>
          <w:lang w:val="fr-FR"/>
        </w:rPr>
        <w:t xml:space="preserve">  </w:t>
      </w:r>
      <w:r w:rsidR="00A8346D">
        <w:rPr>
          <w:rFonts w:asciiTheme="minorHAnsi" w:hAnsiTheme="minorHAnsi"/>
          <w:lang w:val="fr-FR"/>
        </w:rPr>
        <w:t>_</w:t>
      </w:r>
      <w:proofErr w:type="gramEnd"/>
      <w:r w:rsidR="00A8346D">
        <w:rPr>
          <w:rFonts w:asciiTheme="minorHAnsi" w:hAnsiTheme="minorHAnsi"/>
          <w:lang w:val="fr-FR"/>
        </w:rPr>
        <w:t>_____________________________________</w:t>
      </w:r>
    </w:p>
    <w:p w:rsidR="0041209A" w:rsidRPr="00FD088A" w:rsidRDefault="00747E8D" w:rsidP="00747E8D">
      <w:pPr>
        <w:spacing w:before="100" w:beforeAutospacing="1" w:after="100" w:afterAutospacing="1"/>
        <w:jc w:val="both"/>
        <w:rPr>
          <w:rFonts w:asciiTheme="minorHAnsi" w:hAnsiTheme="minorHAnsi"/>
          <w:lang w:val="fr-FR"/>
        </w:rPr>
      </w:pPr>
      <w:r w:rsidRPr="00FD088A">
        <w:rPr>
          <w:rFonts w:asciiTheme="minorHAnsi" w:hAnsiTheme="minorHAnsi"/>
          <w:lang w:val="fr-FR"/>
        </w:rPr>
        <w:t>Email :</w:t>
      </w:r>
      <w:r w:rsidR="0041209A" w:rsidRPr="00FD088A">
        <w:rPr>
          <w:rFonts w:asciiTheme="minorHAnsi" w:hAnsiTheme="minorHAnsi"/>
          <w:lang w:val="fr-FR"/>
        </w:rPr>
        <w:t xml:space="preserve"> </w:t>
      </w:r>
      <w:r w:rsidR="00A8346D">
        <w:rPr>
          <w:rFonts w:asciiTheme="minorHAnsi" w:hAnsiTheme="minorHAnsi"/>
          <w:lang w:val="fr-FR"/>
        </w:rPr>
        <w:t>_______________________________________________</w:t>
      </w:r>
    </w:p>
    <w:p w:rsidR="00976B44" w:rsidRPr="00FD088A" w:rsidRDefault="00976B44" w:rsidP="00747E8D">
      <w:pPr>
        <w:spacing w:before="100" w:beforeAutospacing="1" w:after="100" w:afterAutospacing="1"/>
        <w:jc w:val="both"/>
        <w:rPr>
          <w:rFonts w:asciiTheme="minorHAnsi" w:hAnsiTheme="minorHAnsi"/>
          <w:lang w:val="fr-FR"/>
        </w:rPr>
      </w:pPr>
      <w:r w:rsidRPr="00FD088A">
        <w:rPr>
          <w:rFonts w:asciiTheme="minorHAnsi" w:hAnsiTheme="minorHAnsi"/>
          <w:lang w:val="fr-FR"/>
        </w:rPr>
        <w:t xml:space="preserve">Pseudo </w:t>
      </w:r>
      <w:r w:rsidR="00D67293" w:rsidRPr="00FD088A">
        <w:rPr>
          <w:rFonts w:asciiTheme="minorHAnsi" w:hAnsiTheme="minorHAnsi"/>
          <w:lang w:val="fr-FR"/>
        </w:rPr>
        <w:t>Skype</w:t>
      </w:r>
      <w:r w:rsidR="00A8346D" w:rsidRPr="00FD088A">
        <w:rPr>
          <w:rFonts w:asciiTheme="minorHAnsi" w:hAnsiTheme="minorHAnsi"/>
          <w:lang w:val="fr-FR"/>
        </w:rPr>
        <w:t> </w:t>
      </w:r>
      <w:r w:rsidR="00D67293" w:rsidRPr="00FD088A">
        <w:rPr>
          <w:rFonts w:asciiTheme="minorHAnsi" w:hAnsiTheme="minorHAnsi"/>
          <w:lang w:val="fr-FR"/>
        </w:rPr>
        <w:t>:</w:t>
      </w:r>
      <w:r w:rsidR="00A8346D">
        <w:rPr>
          <w:rFonts w:asciiTheme="minorHAnsi" w:hAnsiTheme="minorHAnsi"/>
          <w:lang w:val="fr-FR"/>
        </w:rPr>
        <w:t xml:space="preserve"> _________________________________________</w:t>
      </w:r>
    </w:p>
    <w:p w:rsidR="00747E8D" w:rsidRPr="00FD088A" w:rsidRDefault="00A43FAE" w:rsidP="00747E8D">
      <w:pPr>
        <w:spacing w:before="100" w:beforeAutospacing="1" w:after="100" w:afterAutospacing="1"/>
        <w:jc w:val="both"/>
        <w:rPr>
          <w:rFonts w:asciiTheme="minorHAnsi" w:hAnsiTheme="minorHAnsi"/>
          <w:lang w:val="fr-FR"/>
        </w:rPr>
      </w:pPr>
      <w:r w:rsidRPr="00FD088A">
        <w:rPr>
          <w:rFonts w:asciiTheme="minorHAnsi" w:hAnsiTheme="minorHAnsi"/>
          <w:lang w:val="fr-FR"/>
        </w:rPr>
        <w:t>Téléphone</w:t>
      </w:r>
      <w:r w:rsidR="00A8346D" w:rsidRPr="00FD088A">
        <w:rPr>
          <w:rFonts w:asciiTheme="minorHAnsi" w:hAnsiTheme="minorHAnsi"/>
          <w:lang w:val="fr-FR"/>
        </w:rPr>
        <w:t> </w:t>
      </w:r>
      <w:r w:rsidR="00D67293" w:rsidRPr="00FD088A">
        <w:rPr>
          <w:rFonts w:asciiTheme="minorHAnsi" w:hAnsiTheme="minorHAnsi"/>
          <w:lang w:val="fr-FR"/>
        </w:rPr>
        <w:t>:</w:t>
      </w:r>
      <w:r w:rsidR="00A8346D">
        <w:rPr>
          <w:rFonts w:asciiTheme="minorHAnsi" w:hAnsiTheme="minorHAnsi"/>
          <w:lang w:val="fr-FR"/>
        </w:rPr>
        <w:t xml:space="preserve"> ___________________________________________</w:t>
      </w:r>
    </w:p>
    <w:p w:rsidR="00747E8D" w:rsidRPr="00FD088A" w:rsidRDefault="00747E8D" w:rsidP="00747E8D">
      <w:pPr>
        <w:spacing w:before="100" w:beforeAutospacing="1" w:after="100" w:afterAutospacing="1"/>
        <w:jc w:val="both"/>
        <w:rPr>
          <w:rFonts w:asciiTheme="minorHAnsi" w:hAnsiTheme="minorHAnsi"/>
          <w:lang w:val="fr-FR"/>
        </w:rPr>
      </w:pPr>
      <w:r w:rsidRPr="00FD088A">
        <w:rPr>
          <w:rFonts w:asciiTheme="minorHAnsi" w:hAnsiTheme="minorHAnsi"/>
          <w:lang w:val="fr-FR"/>
        </w:rPr>
        <w:t>Organisation :</w:t>
      </w:r>
      <w:r w:rsidR="00A8346D">
        <w:rPr>
          <w:rFonts w:asciiTheme="minorHAnsi" w:hAnsiTheme="minorHAnsi"/>
          <w:lang w:val="fr-FR"/>
        </w:rPr>
        <w:t xml:space="preserve"> _________________________________________</w:t>
      </w:r>
    </w:p>
    <w:p w:rsidR="00D0052C" w:rsidRPr="00FD088A" w:rsidRDefault="00D0052C" w:rsidP="00747E8D">
      <w:pPr>
        <w:spacing w:before="100" w:beforeAutospacing="1" w:after="100" w:afterAutospacing="1"/>
        <w:jc w:val="both"/>
        <w:rPr>
          <w:rFonts w:asciiTheme="minorHAnsi" w:hAnsiTheme="minorHAnsi"/>
          <w:lang w:val="fr-FR"/>
        </w:rPr>
      </w:pPr>
      <w:r w:rsidRPr="00FD088A">
        <w:rPr>
          <w:rFonts w:asciiTheme="minorHAnsi" w:hAnsiTheme="minorHAnsi"/>
          <w:lang w:val="fr-FR"/>
        </w:rPr>
        <w:t>Pays :</w:t>
      </w:r>
      <w:r w:rsidR="00A8346D">
        <w:rPr>
          <w:rFonts w:asciiTheme="minorHAnsi" w:hAnsiTheme="minorHAnsi"/>
          <w:lang w:val="fr-FR"/>
        </w:rPr>
        <w:t xml:space="preserve"> ________________________________________________</w:t>
      </w:r>
    </w:p>
    <w:p w:rsidR="00813BB4" w:rsidRPr="00FD088A" w:rsidRDefault="00813BB4" w:rsidP="00747E8D">
      <w:pPr>
        <w:spacing w:before="100" w:beforeAutospacing="1" w:after="100" w:afterAutospacing="1"/>
        <w:jc w:val="both"/>
        <w:rPr>
          <w:rFonts w:asciiTheme="minorHAnsi" w:hAnsiTheme="minorHAnsi"/>
          <w:lang w:val="fr-FR"/>
        </w:rPr>
      </w:pPr>
      <w:r w:rsidRPr="00FD088A">
        <w:rPr>
          <w:rFonts w:asciiTheme="minorHAnsi" w:hAnsiTheme="minorHAnsi"/>
          <w:lang w:val="fr-FR"/>
        </w:rPr>
        <w:t>Fonction</w:t>
      </w:r>
      <w:r w:rsidR="00D0052C" w:rsidRPr="00FD088A">
        <w:rPr>
          <w:rFonts w:asciiTheme="minorHAnsi" w:hAnsiTheme="minorHAnsi"/>
          <w:lang w:val="fr-FR"/>
        </w:rPr>
        <w:t xml:space="preserve"> dans l’organisation</w:t>
      </w:r>
      <w:r w:rsidRPr="00FD088A">
        <w:rPr>
          <w:rFonts w:asciiTheme="minorHAnsi" w:hAnsiTheme="minorHAnsi"/>
          <w:lang w:val="fr-FR"/>
        </w:rPr>
        <w:t> :</w:t>
      </w:r>
      <w:r w:rsidR="0041209A" w:rsidRPr="00FD088A">
        <w:rPr>
          <w:rFonts w:asciiTheme="minorHAnsi" w:hAnsiTheme="minorHAnsi"/>
          <w:lang w:val="fr-FR"/>
        </w:rPr>
        <w:t xml:space="preserve"> </w:t>
      </w:r>
      <w:r w:rsidR="00A8346D">
        <w:rPr>
          <w:rFonts w:asciiTheme="minorHAnsi" w:hAnsiTheme="minorHAnsi"/>
          <w:lang w:val="fr-FR"/>
        </w:rPr>
        <w:t>_______________________________</w:t>
      </w:r>
    </w:p>
    <w:p w:rsidR="00D0052C" w:rsidRPr="00FD088A" w:rsidRDefault="00D0052C" w:rsidP="00747E8D">
      <w:pPr>
        <w:spacing w:before="100" w:beforeAutospacing="1" w:after="100" w:afterAutospacing="1"/>
        <w:jc w:val="both"/>
        <w:rPr>
          <w:rFonts w:asciiTheme="minorHAnsi" w:hAnsiTheme="minorHAnsi"/>
          <w:lang w:val="fr-FR"/>
        </w:rPr>
      </w:pPr>
      <w:r w:rsidRPr="00FD088A">
        <w:rPr>
          <w:rFonts w:asciiTheme="minorHAnsi" w:hAnsiTheme="minorHAnsi"/>
          <w:lang w:val="fr-FR"/>
        </w:rPr>
        <w:t>Connaissances informatiques :</w:t>
      </w:r>
      <w:r w:rsidR="00A8346D">
        <w:rPr>
          <w:rFonts w:asciiTheme="minorHAnsi" w:hAnsiTheme="minorHAnsi"/>
          <w:lang w:val="fr-FR"/>
        </w:rPr>
        <w:t xml:space="preserve"> _______________________________________________</w:t>
      </w:r>
    </w:p>
    <w:p w:rsidR="00A8346D" w:rsidRDefault="00D0052C" w:rsidP="00747E8D">
      <w:pPr>
        <w:spacing w:before="100" w:beforeAutospacing="1" w:after="100" w:afterAutospacing="1"/>
        <w:jc w:val="both"/>
        <w:rPr>
          <w:rFonts w:asciiTheme="minorHAnsi" w:hAnsiTheme="minorHAnsi"/>
          <w:lang w:val="fr-FR"/>
        </w:rPr>
      </w:pPr>
      <w:r w:rsidRPr="00FD088A">
        <w:rPr>
          <w:rFonts w:asciiTheme="minorHAnsi" w:hAnsiTheme="minorHAnsi"/>
          <w:lang w:val="fr-FR"/>
        </w:rPr>
        <w:t xml:space="preserve">Nom et fonctions de la </w:t>
      </w:r>
      <w:r w:rsidR="00A8346D">
        <w:rPr>
          <w:rFonts w:asciiTheme="minorHAnsi" w:hAnsiTheme="minorHAnsi"/>
          <w:lang w:val="fr-FR"/>
        </w:rPr>
        <w:t>p</w:t>
      </w:r>
      <w:r w:rsidR="00813BB4" w:rsidRPr="00FD088A">
        <w:rPr>
          <w:rFonts w:asciiTheme="minorHAnsi" w:hAnsiTheme="minorHAnsi"/>
          <w:lang w:val="fr-FR"/>
        </w:rPr>
        <w:t>ersonne ayant validé votre inscription :</w:t>
      </w:r>
    </w:p>
    <w:p w:rsidR="00D0052C" w:rsidRPr="00FD088A" w:rsidRDefault="00A8346D" w:rsidP="00747E8D">
      <w:pPr>
        <w:spacing w:before="100" w:beforeAutospacing="1" w:after="100" w:afterAutospacing="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_________________________________________________________________________</w:t>
      </w:r>
    </w:p>
    <w:p w:rsidR="00A43FAE" w:rsidRPr="00FD088A" w:rsidRDefault="00A43FAE" w:rsidP="001C22AD">
      <w:pPr>
        <w:spacing w:before="100" w:beforeAutospacing="1" w:after="100" w:afterAutospacing="1"/>
        <w:ind w:left="720"/>
        <w:jc w:val="both"/>
        <w:rPr>
          <w:rFonts w:asciiTheme="minorHAnsi" w:hAnsiTheme="minorHAnsi"/>
          <w:lang w:val="fr-FR"/>
        </w:rPr>
      </w:pPr>
      <w:r w:rsidRPr="00FD088A">
        <w:rPr>
          <w:rFonts w:asciiTheme="minorHAnsi" w:hAnsiTheme="minorHAnsi"/>
          <w:lang w:val="fr-FR"/>
        </w:rPr>
        <w:t>Signature et date :</w:t>
      </w:r>
      <w:r>
        <w:rPr>
          <w:rFonts w:asciiTheme="minorHAnsi" w:hAnsiTheme="minorHAnsi"/>
          <w:lang w:val="fr-FR"/>
        </w:rPr>
        <w:t xml:space="preserve"> _____________________________________</w:t>
      </w:r>
    </w:p>
    <w:p w:rsidR="001C22AD" w:rsidRDefault="001C22AD" w:rsidP="00A8346D">
      <w:pPr>
        <w:spacing w:before="100" w:beforeAutospacing="1" w:after="100" w:afterAutospacing="1"/>
        <w:jc w:val="both"/>
        <w:rPr>
          <w:rFonts w:asciiTheme="minorHAnsi" w:hAnsiTheme="minorHAnsi"/>
          <w:lang w:val="fr-FR"/>
        </w:rPr>
      </w:pPr>
    </w:p>
    <w:p w:rsidR="00A8346D" w:rsidRPr="00FD088A" w:rsidRDefault="00A8346D" w:rsidP="00A8346D">
      <w:pPr>
        <w:spacing w:before="100" w:beforeAutospacing="1" w:after="100" w:afterAutospacing="1"/>
        <w:jc w:val="both"/>
        <w:rPr>
          <w:rFonts w:asciiTheme="minorHAnsi" w:hAnsiTheme="minorHAnsi"/>
          <w:lang w:val="fr-FR"/>
        </w:rPr>
      </w:pPr>
      <w:r w:rsidRPr="00FD088A">
        <w:rPr>
          <w:rFonts w:asciiTheme="minorHAnsi" w:hAnsiTheme="minorHAnsi"/>
          <w:lang w:val="fr-FR"/>
        </w:rPr>
        <w:t>Date de la formation :</w:t>
      </w:r>
      <w:r w:rsidRPr="00FD088A">
        <w:rPr>
          <w:rFonts w:asciiTheme="minorHAnsi" w:hAnsiTheme="minorHAnsi"/>
          <w:lang w:val="fr-FR"/>
        </w:rPr>
        <w:tab/>
      </w:r>
      <w:r>
        <w:rPr>
          <w:rFonts w:asciiTheme="minorHAnsi" w:hAnsiTheme="minorHAnsi"/>
          <w:lang w:val="fr-FR"/>
        </w:rPr>
        <w:t xml:space="preserve"> ______________</w:t>
      </w:r>
      <w:r w:rsidRPr="00FD088A">
        <w:rPr>
          <w:rFonts w:asciiTheme="minorHAnsi" w:hAnsiTheme="minorHAnsi"/>
          <w:lang w:val="fr-FR"/>
        </w:rPr>
        <w:tab/>
        <w:t>Lieu :</w:t>
      </w:r>
      <w:r>
        <w:rPr>
          <w:rFonts w:asciiTheme="minorHAnsi" w:hAnsiTheme="minorHAnsi"/>
          <w:lang w:val="fr-FR"/>
        </w:rPr>
        <w:t xml:space="preserve"> _______________________________</w:t>
      </w:r>
    </w:p>
    <w:p w:rsidR="00747E8D" w:rsidRPr="00FD088A" w:rsidRDefault="00747E8D" w:rsidP="00747E8D">
      <w:pPr>
        <w:spacing w:before="100" w:beforeAutospacing="1" w:after="100" w:afterAutospacing="1"/>
        <w:jc w:val="both"/>
        <w:rPr>
          <w:rFonts w:asciiTheme="minorHAnsi" w:hAnsiTheme="minorHAnsi"/>
          <w:lang w:val="fr-FR"/>
        </w:rPr>
      </w:pPr>
      <w:r w:rsidRPr="00FD088A">
        <w:rPr>
          <w:rFonts w:asciiTheme="minorHAnsi" w:hAnsiTheme="minorHAnsi"/>
          <w:lang w:val="fr-FR"/>
        </w:rPr>
        <w:t xml:space="preserve">Zone </w:t>
      </w:r>
      <w:r w:rsidR="00A43FAE">
        <w:rPr>
          <w:rFonts w:asciiTheme="minorHAnsi" w:hAnsiTheme="minorHAnsi"/>
          <w:lang w:val="fr-FR"/>
        </w:rPr>
        <w:t xml:space="preserve">ou rayon </w:t>
      </w:r>
      <w:r w:rsidRPr="00FD088A">
        <w:rPr>
          <w:rFonts w:asciiTheme="minorHAnsi" w:hAnsiTheme="minorHAnsi"/>
          <w:lang w:val="fr-FR"/>
        </w:rPr>
        <w:t>d’action</w:t>
      </w:r>
      <w:r w:rsidR="00A43FAE">
        <w:rPr>
          <w:rFonts w:asciiTheme="minorHAnsi" w:hAnsiTheme="minorHAnsi"/>
          <w:lang w:val="fr-FR"/>
        </w:rPr>
        <w:t xml:space="preserve"> dans le pays</w:t>
      </w:r>
      <w:r w:rsidRPr="00FD088A">
        <w:rPr>
          <w:rFonts w:asciiTheme="minorHAnsi" w:hAnsiTheme="minorHAnsi"/>
          <w:lang w:val="fr-FR"/>
        </w:rPr>
        <w:t> </w:t>
      </w:r>
      <w:proofErr w:type="gramStart"/>
      <w:r w:rsidRPr="00FD088A">
        <w:rPr>
          <w:rFonts w:asciiTheme="minorHAnsi" w:hAnsiTheme="minorHAnsi"/>
          <w:lang w:val="fr-FR"/>
        </w:rPr>
        <w:t>:</w:t>
      </w:r>
      <w:r w:rsidR="00A43FAE">
        <w:rPr>
          <w:rFonts w:asciiTheme="minorHAnsi" w:hAnsiTheme="minorHAnsi"/>
          <w:lang w:val="fr-FR"/>
        </w:rPr>
        <w:t xml:space="preserve"> </w:t>
      </w:r>
      <w:r w:rsidR="001C22AD">
        <w:rPr>
          <w:rFonts w:asciiTheme="minorHAnsi" w:hAnsiTheme="minorHAnsi"/>
          <w:lang w:val="fr-FR"/>
        </w:rPr>
        <w:t xml:space="preserve"> _</w:t>
      </w:r>
      <w:proofErr w:type="gramEnd"/>
      <w:r w:rsidR="001C22AD">
        <w:rPr>
          <w:rFonts w:asciiTheme="minorHAnsi" w:hAnsiTheme="minorHAnsi"/>
          <w:lang w:val="fr-FR"/>
        </w:rPr>
        <w:t>_______________________________________</w:t>
      </w:r>
    </w:p>
    <w:p w:rsidR="00747E8D" w:rsidRPr="00FD088A" w:rsidRDefault="00747E8D" w:rsidP="00747E8D">
      <w:pPr>
        <w:spacing w:before="100" w:beforeAutospacing="1" w:after="100" w:afterAutospacing="1"/>
        <w:jc w:val="both"/>
        <w:rPr>
          <w:rFonts w:asciiTheme="minorHAnsi" w:hAnsiTheme="minorHAnsi"/>
          <w:lang w:val="fr-FR"/>
        </w:rPr>
      </w:pPr>
      <w:r w:rsidRPr="00FD088A">
        <w:rPr>
          <w:rFonts w:asciiTheme="minorHAnsi" w:hAnsiTheme="minorHAnsi"/>
          <w:lang w:val="fr-FR"/>
        </w:rPr>
        <w:t>Attentes pour la formation</w:t>
      </w:r>
      <w:r w:rsidR="00A8346D">
        <w:rPr>
          <w:rFonts w:asciiTheme="minorHAnsi" w:hAnsiTheme="minorHAnsi"/>
          <w:lang w:val="fr-FR"/>
        </w:rPr>
        <w:t> </w:t>
      </w:r>
      <w:proofErr w:type="gramStart"/>
      <w:r w:rsidR="00A8346D">
        <w:rPr>
          <w:rFonts w:asciiTheme="minorHAnsi" w:hAnsiTheme="minorHAnsi"/>
          <w:lang w:val="fr-FR"/>
        </w:rPr>
        <w:t>:</w:t>
      </w:r>
      <w:r w:rsidR="00A43FAE">
        <w:rPr>
          <w:rFonts w:asciiTheme="minorHAnsi" w:hAnsiTheme="minorHAnsi"/>
          <w:lang w:val="fr-FR"/>
        </w:rPr>
        <w:t>_</w:t>
      </w:r>
      <w:proofErr w:type="gramEnd"/>
      <w:r w:rsidR="00A43FAE">
        <w:rPr>
          <w:rFonts w:asciiTheme="minorHAnsi" w:hAnsiTheme="minorHAnsi"/>
          <w:lang w:val="fr-FR"/>
        </w:rPr>
        <w:t>________________________________________________</w:t>
      </w:r>
    </w:p>
    <w:p w:rsidR="00A43FAE" w:rsidRPr="00FD088A" w:rsidRDefault="00A43FAE" w:rsidP="00A43FAE">
      <w:pPr>
        <w:spacing w:before="100" w:beforeAutospacing="1" w:after="100" w:afterAutospacing="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________________________________________________________________________</w:t>
      </w:r>
      <w:r>
        <w:rPr>
          <w:rFonts w:asciiTheme="minorHAnsi" w:hAnsiTheme="minorHAnsi"/>
          <w:lang w:val="fr-FR"/>
        </w:rPr>
        <w:br/>
      </w:r>
      <w:r w:rsidR="00747E8D" w:rsidRPr="00FD088A">
        <w:rPr>
          <w:rFonts w:asciiTheme="minorHAnsi" w:hAnsiTheme="minorHAnsi"/>
          <w:lang w:val="fr-FR"/>
        </w:rPr>
        <w:t>Eng</w:t>
      </w:r>
      <w:r w:rsidR="00D0052C" w:rsidRPr="00FD088A">
        <w:rPr>
          <w:rFonts w:asciiTheme="minorHAnsi" w:hAnsiTheme="minorHAnsi"/>
          <w:lang w:val="fr-FR"/>
        </w:rPr>
        <w:t>agement actions post formation</w:t>
      </w:r>
      <w:r>
        <w:rPr>
          <w:rFonts w:asciiTheme="minorHAnsi" w:hAnsiTheme="minorHAnsi"/>
          <w:lang w:val="fr-FR"/>
        </w:rPr>
        <w:t>:</w:t>
      </w:r>
      <w:r>
        <w:rPr>
          <w:rFonts w:asciiTheme="minorHAnsi" w:hAnsiTheme="minorHAnsi"/>
          <w:lang w:val="fr-FR"/>
        </w:rPr>
        <w:t xml:space="preserve"> </w:t>
      </w:r>
      <w:r>
        <w:rPr>
          <w:rFonts w:asciiTheme="minorHAnsi" w:hAnsiTheme="minorHAnsi"/>
          <w:lang w:val="fr-FR"/>
        </w:rPr>
        <w:t>__________________________________________</w:t>
      </w:r>
    </w:p>
    <w:p w:rsidR="00747E8D" w:rsidRPr="00FD088A" w:rsidRDefault="00A43FAE" w:rsidP="00A43FAE">
      <w:pPr>
        <w:spacing w:after="0" w:line="240" w:lineRule="auto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________________________________________________________________________</w:t>
      </w:r>
    </w:p>
    <w:p w:rsidR="00D0052C" w:rsidRPr="00FD088A" w:rsidRDefault="00D0052C" w:rsidP="00747E8D">
      <w:pPr>
        <w:spacing w:before="100" w:beforeAutospacing="1" w:after="100" w:afterAutospacing="1"/>
        <w:jc w:val="both"/>
        <w:rPr>
          <w:rFonts w:asciiTheme="minorHAnsi" w:hAnsiTheme="minorHAnsi"/>
          <w:lang w:val="fr-FR"/>
        </w:rPr>
      </w:pPr>
      <w:r w:rsidRPr="00FD088A">
        <w:rPr>
          <w:rFonts w:asciiTheme="minorHAnsi" w:hAnsiTheme="minorHAnsi"/>
          <w:lang w:val="fr-FR"/>
        </w:rPr>
        <w:t>Engagement de disponibilité permanente pendant la</w:t>
      </w:r>
      <w:r w:rsidR="00ED74EF">
        <w:rPr>
          <w:rFonts w:asciiTheme="minorHAnsi" w:hAnsiTheme="minorHAnsi"/>
          <w:lang w:val="fr-FR"/>
        </w:rPr>
        <w:t xml:space="preserve"> durée de la </w:t>
      </w:r>
      <w:r w:rsidRPr="00FD088A">
        <w:rPr>
          <w:rFonts w:asciiTheme="minorHAnsi" w:hAnsiTheme="minorHAnsi"/>
          <w:lang w:val="fr-FR"/>
        </w:rPr>
        <w:t>formation</w:t>
      </w:r>
      <w:r w:rsidR="00A43FAE">
        <w:rPr>
          <w:rFonts w:asciiTheme="minorHAnsi" w:hAnsiTheme="minorHAnsi"/>
          <w:lang w:val="fr-FR"/>
        </w:rPr>
        <w:t> :</w:t>
      </w:r>
    </w:p>
    <w:p w:rsidR="00D0052C" w:rsidRPr="00FD088A" w:rsidRDefault="00A43FAE" w:rsidP="00747E8D">
      <w:pPr>
        <w:spacing w:before="100" w:beforeAutospacing="1" w:after="100" w:afterAutospacing="1"/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sym w:font="Symbol" w:char="F07F"/>
      </w:r>
      <w:r>
        <w:rPr>
          <w:rFonts w:asciiTheme="minorHAnsi" w:hAnsiTheme="minorHAnsi"/>
          <w:lang w:val="fr-FR"/>
        </w:rPr>
        <w:t xml:space="preserve">   Oui    </w:t>
      </w:r>
      <w:r>
        <w:rPr>
          <w:rFonts w:asciiTheme="minorHAnsi" w:hAnsiTheme="minorHAnsi"/>
          <w:lang w:val="fr-FR"/>
        </w:rPr>
        <w:sym w:font="Symbol" w:char="F07F"/>
      </w:r>
      <w:r>
        <w:rPr>
          <w:rFonts w:asciiTheme="minorHAnsi" w:hAnsiTheme="minorHAnsi"/>
          <w:lang w:val="fr-FR"/>
        </w:rPr>
        <w:t xml:space="preserve">   </w:t>
      </w:r>
      <w:r>
        <w:rPr>
          <w:rFonts w:asciiTheme="minorHAnsi" w:hAnsiTheme="minorHAnsi"/>
          <w:lang w:val="fr-FR"/>
        </w:rPr>
        <w:t>Non</w:t>
      </w:r>
    </w:p>
    <w:p w:rsidR="00D0052C" w:rsidRPr="00A43FAE" w:rsidRDefault="00D0052C" w:rsidP="00747E8D">
      <w:pPr>
        <w:spacing w:before="100" w:beforeAutospacing="1" w:after="100" w:afterAutospacing="1"/>
        <w:jc w:val="both"/>
        <w:rPr>
          <w:rFonts w:asciiTheme="minorHAnsi" w:hAnsiTheme="minorHAnsi"/>
          <w:lang w:val="fr-FR"/>
        </w:rPr>
      </w:pPr>
      <w:r w:rsidRPr="00A43FAE">
        <w:rPr>
          <w:rFonts w:asciiTheme="minorHAnsi" w:hAnsiTheme="minorHAnsi"/>
          <w:lang w:val="fr-FR"/>
        </w:rPr>
        <w:t xml:space="preserve">Fait à </w:t>
      </w:r>
      <w:r w:rsidR="00A43FAE">
        <w:rPr>
          <w:rFonts w:asciiTheme="minorHAnsi" w:hAnsiTheme="minorHAnsi"/>
          <w:lang w:val="fr-FR"/>
        </w:rPr>
        <w:t xml:space="preserve">_______________________________  </w:t>
      </w:r>
      <w:r w:rsidRPr="00A43FAE">
        <w:rPr>
          <w:rFonts w:asciiTheme="minorHAnsi" w:hAnsiTheme="minorHAnsi"/>
          <w:lang w:val="fr-FR"/>
        </w:rPr>
        <w:t xml:space="preserve">le </w:t>
      </w:r>
      <w:r w:rsidR="00A43FAE">
        <w:rPr>
          <w:rFonts w:asciiTheme="minorHAnsi" w:hAnsiTheme="minorHAnsi"/>
          <w:lang w:val="fr-FR"/>
        </w:rPr>
        <w:t>__________________</w:t>
      </w:r>
      <w:bookmarkStart w:id="0" w:name="_GoBack"/>
      <w:bookmarkEnd w:id="0"/>
    </w:p>
    <w:sectPr w:rsidR="00D0052C" w:rsidRPr="00A43FAE" w:rsidSect="009C087B">
      <w:headerReference w:type="default" r:id="rId7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053" w:rsidRDefault="00F75053" w:rsidP="00EC2CEC">
      <w:pPr>
        <w:spacing w:after="0" w:line="240" w:lineRule="auto"/>
      </w:pPr>
      <w:r>
        <w:separator/>
      </w:r>
    </w:p>
  </w:endnote>
  <w:endnote w:type="continuationSeparator" w:id="0">
    <w:p w:rsidR="00F75053" w:rsidRDefault="00F75053" w:rsidP="00EC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053" w:rsidRDefault="00F75053" w:rsidP="00EC2CEC">
      <w:pPr>
        <w:spacing w:after="0" w:line="240" w:lineRule="auto"/>
      </w:pPr>
      <w:r>
        <w:separator/>
      </w:r>
    </w:p>
  </w:footnote>
  <w:footnote w:type="continuationSeparator" w:id="0">
    <w:p w:rsidR="00F75053" w:rsidRDefault="00F75053" w:rsidP="00EC2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CEC" w:rsidRDefault="00EC2CEC">
    <w:pPr>
      <w:pStyle w:val="Header"/>
    </w:pPr>
    <w:r>
      <w:t xml:space="preserve">   </w:t>
    </w:r>
  </w:p>
  <w:tbl>
    <w:tblPr>
      <w:tblStyle w:val="TableGrid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6237"/>
      <w:gridCol w:w="2127"/>
    </w:tblGrid>
    <w:tr w:rsidR="00EC2CEC" w:rsidTr="00EC2CEC">
      <w:tc>
        <w:tcPr>
          <w:tcW w:w="1242" w:type="dxa"/>
        </w:tcPr>
        <w:p w:rsidR="00EC2CEC" w:rsidRDefault="00EC2CEC">
          <w:pPr>
            <w:pStyle w:val="Header"/>
          </w:pPr>
          <w:r>
            <w:rPr>
              <w:noProof/>
              <w:lang w:eastAsia="en-GB"/>
            </w:rPr>
            <w:drawing>
              <wp:inline distT="0" distB="0" distL="0" distR="0" wp14:anchorId="019B31B9" wp14:editId="39CF3543">
                <wp:extent cx="598868" cy="598868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ao2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9164" cy="5991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</w:tcPr>
        <w:p w:rsidR="00EC2CEC" w:rsidRDefault="00EC2CEC" w:rsidP="00EC2CEC">
          <w:pPr>
            <w:pStyle w:val="Header"/>
            <w:jc w:val="center"/>
            <w:rPr>
              <w:rFonts w:asciiTheme="minorHAnsi" w:hAnsiTheme="minorHAnsi"/>
              <w:b/>
              <w:lang w:val="fr-FR"/>
            </w:rPr>
          </w:pPr>
          <w:r w:rsidRPr="00EC2CEC">
            <w:rPr>
              <w:rFonts w:asciiTheme="minorHAnsi" w:hAnsiTheme="minorHAnsi"/>
              <w:b/>
              <w:lang w:val="fr-FR"/>
            </w:rPr>
            <w:t xml:space="preserve">Formation nationale et régionale sur </w:t>
          </w:r>
        </w:p>
        <w:p w:rsidR="00EC2CEC" w:rsidRPr="00EC2CEC" w:rsidRDefault="00EC2CEC" w:rsidP="00EC2CEC">
          <w:pPr>
            <w:pStyle w:val="Header"/>
            <w:jc w:val="center"/>
            <w:rPr>
              <w:rFonts w:asciiTheme="minorHAnsi" w:hAnsiTheme="minorHAnsi"/>
              <w:b/>
              <w:lang w:val="fr-FR"/>
            </w:rPr>
          </w:pPr>
          <w:r w:rsidRPr="00EC2CEC">
            <w:rPr>
              <w:rFonts w:asciiTheme="minorHAnsi" w:hAnsiTheme="minorHAnsi"/>
              <w:b/>
              <w:lang w:val="fr-FR"/>
            </w:rPr>
            <w:t>l’Étude sur la sécurité semencière (ESS)</w:t>
          </w:r>
        </w:p>
      </w:tc>
      <w:tc>
        <w:tcPr>
          <w:tcW w:w="2127" w:type="dxa"/>
        </w:tcPr>
        <w:p w:rsidR="00EC2CEC" w:rsidRDefault="00EC2CEC" w:rsidP="00EC2CEC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 wp14:anchorId="5D3B27E0" wp14:editId="4175AE31">
                <wp:extent cx="959476" cy="650492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lag_yellow_eps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0558" cy="6512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C2CEC" w:rsidRDefault="00EC2C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E8D"/>
    <w:rsid w:val="001C22AD"/>
    <w:rsid w:val="0022317E"/>
    <w:rsid w:val="002C0F64"/>
    <w:rsid w:val="003061BD"/>
    <w:rsid w:val="0041209A"/>
    <w:rsid w:val="005E0F11"/>
    <w:rsid w:val="00747E8D"/>
    <w:rsid w:val="00813BB4"/>
    <w:rsid w:val="008320F0"/>
    <w:rsid w:val="00976B44"/>
    <w:rsid w:val="009A4ECB"/>
    <w:rsid w:val="009C087B"/>
    <w:rsid w:val="00A43FAE"/>
    <w:rsid w:val="00A8346D"/>
    <w:rsid w:val="00D0052C"/>
    <w:rsid w:val="00D67293"/>
    <w:rsid w:val="00DA41A1"/>
    <w:rsid w:val="00DE22B5"/>
    <w:rsid w:val="00EC2CEC"/>
    <w:rsid w:val="00ED74EF"/>
    <w:rsid w:val="00F40AA9"/>
    <w:rsid w:val="00F75053"/>
    <w:rsid w:val="00FD0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E8D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4120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88A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EC2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E8D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F11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0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87B"/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4120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88A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EC2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2824">
              <w:marLeft w:val="300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4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8716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89365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23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73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398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610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62975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24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44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956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57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52527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6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546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7134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92871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5504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9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35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251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56217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17181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72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67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3754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2604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98068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58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73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496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55993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04194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94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51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66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9853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56458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71234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332724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Shongo, Roger (FAOSN) Shongo Roger</dc:creator>
  <cp:lastModifiedBy>Michela Paganini (AGPM)</cp:lastModifiedBy>
  <cp:revision>2</cp:revision>
  <cp:lastPrinted>2014-05-19T10:24:00Z</cp:lastPrinted>
  <dcterms:created xsi:type="dcterms:W3CDTF">2014-06-13T11:45:00Z</dcterms:created>
  <dcterms:modified xsi:type="dcterms:W3CDTF">2014-06-13T11:45:00Z</dcterms:modified>
</cp:coreProperties>
</file>